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u w:val="none"/>
        </w:rPr>
      </w:pPr>
      <w:r>
        <w:rPr>
          <w:u w:val="single"/>
        </w:rPr>
        <w:t>CURRICULUM- VITAE</w:t>
      </w:r>
    </w:p>
    <w:p>
      <w:pPr>
        <w:pStyle w:val="5"/>
        <w:rPr>
          <w:rFonts w:ascii="Trebuchet MS"/>
          <w:b/>
          <w:sz w:val="20"/>
        </w:rPr>
      </w:pPr>
    </w:p>
    <w:p>
      <w:pPr>
        <w:pStyle w:val="5"/>
        <w:rPr>
          <w:rFonts w:ascii="Trebuchet MS"/>
          <w:b/>
          <w:sz w:val="20"/>
        </w:rPr>
      </w:pPr>
    </w:p>
    <w:p>
      <w:pPr>
        <w:pStyle w:val="5"/>
        <w:rPr>
          <w:rFonts w:ascii="Trebuchet MS"/>
          <w:b/>
          <w:sz w:val="20"/>
        </w:rPr>
      </w:pPr>
    </w:p>
    <w:p>
      <w:pPr>
        <w:pStyle w:val="5"/>
        <w:rPr>
          <w:rFonts w:ascii="Trebuchet MS"/>
          <w:b/>
          <w:sz w:val="20"/>
        </w:rPr>
      </w:pPr>
    </w:p>
    <w:p>
      <w:pPr>
        <w:pStyle w:val="5"/>
        <w:rPr>
          <w:rFonts w:ascii="Trebuchet MS"/>
          <w:b/>
          <w:sz w:val="20"/>
        </w:rPr>
      </w:pPr>
    </w:p>
    <w:p>
      <w:pPr>
        <w:pStyle w:val="5"/>
        <w:rPr>
          <w:rFonts w:ascii="Trebuchet MS"/>
          <w:b/>
          <w:sz w:val="20"/>
        </w:rPr>
      </w:pPr>
    </w:p>
    <w:p>
      <w:pPr>
        <w:pStyle w:val="5"/>
        <w:spacing w:before="10"/>
        <w:rPr>
          <w:rFonts w:ascii="Trebuchet MS"/>
          <w:b/>
          <w:sz w:val="26"/>
        </w:rPr>
      </w:pPr>
    </w:p>
    <w:p>
      <w:pPr>
        <w:pStyle w:val="2"/>
        <w:spacing w:before="92"/>
      </w:pPr>
      <w:r>
        <w:pict>
          <v:group id="_x0000_s1026" o:spid="_x0000_s1026" o:spt="203" style="position:absolute;left:0pt;margin-left:422.75pt;margin-top:-38.75pt;height:155.05pt;width:139.7pt;mso-position-horizontal-relative:page;z-index:251659264;mso-width-relative:page;mso-height-relative:page;" coordorigin="8455,-775" coordsize="2794,3101">
            <o:lock v:ext="edit"/>
            <v:shape id="_x0000_s1027" o:spid="_x0000_s1027" o:spt="75" type="#_x0000_t75" style="position:absolute;left:8455;top:-776;height:3101;width:2794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28" o:spid="_x0000_s1028" o:spt="75" type="#_x0000_t75" style="position:absolute;left:8670;top:-560;height:2550;width:2250;" filled="f" stroked="f" coordsize="21600,21600">
              <v:path/>
              <v:fill on="f" focussize="0,0"/>
              <v:stroke on="f"/>
              <v:imagedata r:id="rId7" o:title=""/>
              <o:lock v:ext="edit" aspectratio="t"/>
            </v:shape>
            <v:rect id="_x0000_s1029" o:spid="_x0000_s1029" o:spt="1" style="position:absolute;left:8570;top:-660;height:2750;width:2450;" filled="f" stroked="t" coordsize="21600,21600">
              <v:path/>
              <v:fill on="f" focussize="0,0"/>
              <v:stroke weight="10pt" color="#000000"/>
              <v:imagedata o:title=""/>
              <o:lock v:ext="edit"/>
            </v:rect>
          </v:group>
        </w:pict>
      </w:r>
      <w:r>
        <w:t>Mukesh Dabral</w:t>
      </w:r>
    </w:p>
    <w:p>
      <w:pPr>
        <w:spacing w:before="3"/>
        <w:ind w:left="400" w:right="0" w:firstLine="0"/>
        <w:jc w:val="left"/>
        <w:rPr>
          <w:b/>
          <w:sz w:val="24"/>
        </w:rPr>
      </w:pPr>
      <w:r>
        <w:rPr>
          <w:b/>
          <w:sz w:val="24"/>
        </w:rPr>
        <w:t>House no. 122 1</w:t>
      </w:r>
      <w:r>
        <w:rPr>
          <w:b/>
          <w:sz w:val="24"/>
          <w:vertAlign w:val="superscript"/>
        </w:rPr>
        <w:t>st</w:t>
      </w:r>
      <w:r>
        <w:rPr>
          <w:b/>
          <w:sz w:val="24"/>
          <w:vertAlign w:val="baseline"/>
        </w:rPr>
        <w:t xml:space="preserve"> floor</w:t>
      </w:r>
    </w:p>
    <w:p>
      <w:pPr>
        <w:spacing w:before="3" w:line="242" w:lineRule="auto"/>
        <w:ind w:left="400" w:right="4944" w:firstLine="0"/>
        <w:jc w:val="left"/>
        <w:rPr>
          <w:b/>
          <w:sz w:val="24"/>
        </w:rPr>
      </w:pPr>
      <w:r>
        <w:rPr>
          <w:b/>
          <w:sz w:val="24"/>
        </w:rPr>
        <w:t>Sahkari Nagar near Avantika police chowki Ghaziabad U.P. 201002</w:t>
      </w:r>
    </w:p>
    <w:p>
      <w:pPr>
        <w:spacing w:before="0" w:line="273" w:lineRule="exact"/>
        <w:ind w:left="400" w:right="0" w:firstLine="0"/>
        <w:jc w:val="left"/>
        <w:rPr>
          <w:b/>
          <w:sz w:val="24"/>
        </w:rPr>
      </w:pPr>
      <w:r>
        <w:rPr>
          <w:b/>
          <w:sz w:val="24"/>
        </w:rPr>
        <w:t>Phone -9315275704 , 9311287705</w:t>
      </w:r>
    </w:p>
    <w:p>
      <w:pPr>
        <w:spacing w:before="2"/>
        <w:ind w:left="400" w:right="6257" w:firstLine="0"/>
        <w:jc w:val="left"/>
        <w:rPr>
          <w:b/>
          <w:sz w:val="24"/>
        </w:rPr>
      </w:pPr>
      <w:r>
        <w:rPr>
          <w:b/>
          <w:sz w:val="24"/>
        </w:rPr>
        <w:t xml:space="preserve">E-Mail– </w:t>
      </w:r>
      <w:r>
        <w:fldChar w:fldCharType="begin"/>
      </w:r>
      <w:r>
        <w:instrText xml:space="preserve"> HYPERLINK "mailto:dabralmukesh1982@gmail.com" \h </w:instrText>
      </w:r>
      <w:r>
        <w:fldChar w:fldCharType="separate"/>
      </w:r>
      <w:r>
        <w:rPr>
          <w:b/>
          <w:color w:val="0000FF"/>
          <w:sz w:val="24"/>
          <w:u w:val="thick" w:color="0000FF"/>
        </w:rPr>
        <w:t>dabralmukesh1982@gmail.com</w:t>
      </w:r>
      <w:r>
        <w:rPr>
          <w:b/>
          <w:color w:val="0000FF"/>
          <w:sz w:val="24"/>
          <w:u w:val="thick" w:color="0000FF"/>
        </w:rPr>
        <w:fldChar w:fldCharType="end"/>
      </w:r>
      <w:r>
        <w:rPr>
          <w:b/>
          <w:color w:val="0000FF"/>
          <w:sz w:val="24"/>
        </w:rPr>
        <w:t xml:space="preserve"> </w:t>
      </w:r>
      <w:r>
        <w:rPr>
          <w:b/>
          <w:sz w:val="24"/>
        </w:rPr>
        <w:t>Passport No –M4384638</w:t>
      </w: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spacing w:before="3" w:after="1"/>
        <w:rPr>
          <w:b/>
          <w:sz w:val="11"/>
        </w:rPr>
      </w:pPr>
    </w:p>
    <w:tbl>
      <w:tblPr>
        <w:tblStyle w:val="4"/>
        <w:tblW w:w="0" w:type="auto"/>
        <w:tblInd w:w="4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52"/>
        <w:gridCol w:w="62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94" w:hRule="atLeast"/>
        </w:trPr>
        <w:tc>
          <w:tcPr>
            <w:tcW w:w="3352" w:type="dxa"/>
            <w:tcBorders>
              <w:top w:val="single" w:color="000000" w:sz="8" w:space="0"/>
            </w:tcBorders>
          </w:tcPr>
          <w:p>
            <w:pPr>
              <w:pStyle w:val="9"/>
              <w:spacing w:before="2"/>
              <w:rPr>
                <w:b/>
                <w:sz w:val="43"/>
              </w:rPr>
            </w:pPr>
          </w:p>
          <w:p>
            <w:pPr>
              <w:pStyle w:val="9"/>
              <w:rPr>
                <w:rFonts w:ascii="Arial Black"/>
                <w:sz w:val="24"/>
              </w:rPr>
            </w:pPr>
            <w:r>
              <w:rPr>
                <w:rFonts w:ascii="Arial Black"/>
                <w:sz w:val="24"/>
                <w:u w:val="single"/>
              </w:rPr>
              <w:t>Career Objective</w:t>
            </w:r>
          </w:p>
        </w:tc>
        <w:tc>
          <w:tcPr>
            <w:tcW w:w="6273" w:type="dxa"/>
            <w:tcBorders>
              <w:top w:val="single" w:color="000000" w:sz="8" w:space="0"/>
            </w:tcBorders>
          </w:tcPr>
          <w:p>
            <w:pPr>
              <w:pStyle w:val="9"/>
              <w:spacing w:before="8"/>
              <w:rPr>
                <w:b/>
                <w:sz w:val="23"/>
              </w:rPr>
            </w:pPr>
          </w:p>
          <w:p>
            <w:pPr>
              <w:pStyle w:val="9"/>
              <w:ind w:left="685" w:right="24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 am an experienced resort manager trained and recognized for excellent managerial skills. I am</w:t>
            </w:r>
            <w:r>
              <w:rPr>
                <w:rFonts w:ascii="Times New Roman"/>
                <w:spacing w:val="-2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looking for a good job position as a resort manager to develop my work base and experience. I have good knowledge of the resort industry. I proved effective in maintaining cordial relations with customers and offering special ad on services to them for their luxury stay. I also possess good communication skills and a pleasing personality to interact with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customers.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515" w:hRule="atLeast"/>
        </w:trPr>
        <w:tc>
          <w:tcPr>
            <w:tcW w:w="3352" w:type="dxa"/>
          </w:tcPr>
          <w:p>
            <w:pPr>
              <w:pStyle w:val="9"/>
              <w:spacing w:before="4"/>
              <w:rPr>
                <w:b/>
                <w:sz w:val="29"/>
              </w:rPr>
            </w:pPr>
          </w:p>
          <w:p>
            <w:pPr>
              <w:pStyle w:val="9"/>
              <w:rPr>
                <w:rFonts w:ascii="Arial Black"/>
                <w:sz w:val="24"/>
              </w:rPr>
            </w:pPr>
            <w:r>
              <w:rPr>
                <w:rFonts w:ascii="Arial Black"/>
                <w:sz w:val="24"/>
                <w:u w:val="single"/>
              </w:rPr>
              <w:t>MANAGERIAL SKILL</w:t>
            </w:r>
          </w:p>
        </w:tc>
        <w:tc>
          <w:tcPr>
            <w:tcW w:w="6273" w:type="dxa"/>
          </w:tcPr>
          <w:p>
            <w:pPr>
              <w:pStyle w:val="9"/>
              <w:rPr>
                <w:b/>
                <w:sz w:val="22"/>
              </w:rPr>
            </w:pPr>
          </w:p>
          <w:p>
            <w:pPr>
              <w:pStyle w:val="9"/>
              <w:spacing w:before="2"/>
              <w:rPr>
                <w:b/>
                <w:sz w:val="27"/>
              </w:rPr>
            </w:pPr>
          </w:p>
          <w:p>
            <w:pPr>
              <w:pStyle w:val="9"/>
              <w:ind w:left="685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BUSINESS ORIENTED</w:t>
            </w:r>
            <w:r>
              <w:rPr>
                <w:b/>
                <w:sz w:val="20"/>
              </w:rPr>
              <w:t>: 1. Increased the Gross Operating Profit in all operational units managed by me.</w:t>
            </w:r>
          </w:p>
          <w:p>
            <w:pPr>
              <w:pStyle w:val="9"/>
              <w:rPr>
                <w:b/>
                <w:sz w:val="19"/>
              </w:rPr>
            </w:pPr>
          </w:p>
          <w:p>
            <w:pPr>
              <w:pStyle w:val="9"/>
              <w:spacing w:before="1"/>
              <w:ind w:left="735"/>
              <w:rPr>
                <w:b/>
                <w:sz w:val="20"/>
              </w:rPr>
            </w:pPr>
            <w:r>
              <w:rPr>
                <w:b/>
                <w:sz w:val="20"/>
              </w:rPr>
              <w:t>2. Developed and Implemented broad Corporate Policies.</w:t>
            </w:r>
          </w:p>
          <w:p>
            <w:pPr>
              <w:pStyle w:val="9"/>
              <w:spacing w:before="2"/>
              <w:rPr>
                <w:b/>
                <w:sz w:val="19"/>
              </w:rPr>
            </w:pPr>
          </w:p>
          <w:p>
            <w:pPr>
              <w:pStyle w:val="9"/>
              <w:ind w:left="685" w:right="262" w:firstLine="50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MANAGEMENT:</w:t>
            </w:r>
            <w:r>
              <w:rPr>
                <w:b/>
                <w:sz w:val="20"/>
              </w:rPr>
              <w:t xml:space="preserve"> 1. Strength in analyzing and improving administrative &amp; cost control methods.</w:t>
            </w:r>
          </w:p>
          <w:p>
            <w:pPr>
              <w:pStyle w:val="9"/>
              <w:spacing w:before="1"/>
              <w:rPr>
                <w:b/>
                <w:sz w:val="19"/>
              </w:rPr>
            </w:pP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1110"/>
                <w:tab w:val="left" w:pos="1111"/>
                <w:tab w:val="left" w:pos="2120"/>
                <w:tab w:val="left" w:pos="2504"/>
                <w:tab w:val="left" w:pos="3668"/>
                <w:tab w:val="left" w:pos="5301"/>
              </w:tabs>
              <w:spacing w:before="0" w:after="0" w:line="240" w:lineRule="auto"/>
              <w:ind w:left="685" w:right="211" w:firstLine="50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Effective</w:t>
            </w:r>
            <w:r>
              <w:rPr>
                <w:b/>
                <w:spacing w:val="-6"/>
                <w:sz w:val="20"/>
              </w:rPr>
              <w:tab/>
            </w:r>
            <w:r>
              <w:rPr>
                <w:b/>
                <w:sz w:val="20"/>
              </w:rPr>
              <w:t>in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facilitating</w:t>
            </w:r>
            <w:r>
              <w:rPr>
                <w:b/>
                <w:spacing w:val="-5"/>
                <w:sz w:val="20"/>
              </w:rPr>
              <w:tab/>
            </w:r>
            <w:r>
              <w:rPr>
                <w:b/>
                <w:spacing w:val="-6"/>
                <w:sz w:val="20"/>
              </w:rPr>
              <w:t>communication</w:t>
            </w:r>
            <w:r>
              <w:rPr>
                <w:b/>
                <w:spacing w:val="-6"/>
                <w:sz w:val="20"/>
              </w:rPr>
              <w:tab/>
            </w:r>
            <w:r>
              <w:rPr>
                <w:b/>
                <w:spacing w:val="-8"/>
                <w:sz w:val="20"/>
              </w:rPr>
              <w:t xml:space="preserve">between </w:t>
            </w:r>
            <w:r>
              <w:rPr>
                <w:b/>
                <w:spacing w:val="-6"/>
                <w:sz w:val="20"/>
              </w:rPr>
              <w:t xml:space="preserve">management </w:t>
            </w:r>
            <w:r>
              <w:rPr>
                <w:b/>
                <w:spacing w:val="-3"/>
                <w:sz w:val="20"/>
              </w:rPr>
              <w:t xml:space="preserve">&amp;employees, </w:t>
            </w:r>
            <w:r>
              <w:rPr>
                <w:b/>
                <w:spacing w:val="-5"/>
                <w:sz w:val="20"/>
              </w:rPr>
              <w:t xml:space="preserve">client </w:t>
            </w:r>
            <w:r>
              <w:rPr>
                <w:b/>
                <w:spacing w:val="-4"/>
                <w:sz w:val="20"/>
              </w:rPr>
              <w:t xml:space="preserve">and </w:t>
            </w:r>
            <w:r>
              <w:rPr>
                <w:b/>
                <w:spacing w:val="-5"/>
                <w:sz w:val="20"/>
              </w:rPr>
              <w:t>project</w:t>
            </w:r>
            <w:r>
              <w:rPr>
                <w:b/>
                <w:spacing w:val="-27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teams</w:t>
            </w:r>
          </w:p>
          <w:p>
            <w:pPr>
              <w:pStyle w:val="9"/>
              <w:spacing w:before="1"/>
              <w:rPr>
                <w:b/>
                <w:sz w:val="19"/>
              </w:rPr>
            </w:pP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981"/>
              </w:tabs>
              <w:spacing w:before="0" w:after="0" w:line="230" w:lineRule="atLeast"/>
              <w:ind w:left="685" w:right="747" w:firstLine="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 xml:space="preserve">Prepared </w:t>
            </w:r>
            <w:r>
              <w:rPr>
                <w:b/>
                <w:spacing w:val="-6"/>
                <w:sz w:val="20"/>
              </w:rPr>
              <w:t xml:space="preserve">operations </w:t>
            </w:r>
            <w:r>
              <w:rPr>
                <w:b/>
                <w:spacing w:val="-5"/>
                <w:sz w:val="20"/>
              </w:rPr>
              <w:t xml:space="preserve">manuals </w:t>
            </w:r>
            <w:r>
              <w:rPr>
                <w:b/>
                <w:spacing w:val="-3"/>
                <w:sz w:val="20"/>
              </w:rPr>
              <w:t xml:space="preserve">and </w:t>
            </w:r>
            <w:r>
              <w:rPr>
                <w:b/>
                <w:spacing w:val="-4"/>
                <w:sz w:val="20"/>
              </w:rPr>
              <w:t xml:space="preserve">trained </w:t>
            </w:r>
            <w:r>
              <w:rPr>
                <w:b/>
                <w:spacing w:val="-2"/>
                <w:sz w:val="20"/>
              </w:rPr>
              <w:t>the</w:t>
            </w:r>
            <w:r>
              <w:rPr>
                <w:b/>
                <w:spacing w:val="-3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staff </w:t>
            </w:r>
            <w:r>
              <w:rPr>
                <w:b/>
                <w:spacing w:val="-6"/>
                <w:sz w:val="20"/>
              </w:rPr>
              <w:t>accordingly.</w:t>
            </w:r>
          </w:p>
        </w:tc>
      </w:tr>
    </w:tbl>
    <w:p>
      <w:pPr>
        <w:spacing w:after="0" w:line="230" w:lineRule="atLeast"/>
        <w:jc w:val="left"/>
        <w:rPr>
          <w:sz w:val="20"/>
        </w:rPr>
        <w:sectPr>
          <w:type w:val="continuous"/>
          <w:pgSz w:w="12240" w:h="15840"/>
          <w:pgMar w:top="1500" w:right="580" w:bottom="280" w:left="1400" w:header="720" w:footer="720" w:gutter="0"/>
          <w:cols w:space="720" w:num="1"/>
        </w:sectPr>
      </w:pPr>
    </w:p>
    <w:tbl>
      <w:tblPr>
        <w:tblStyle w:val="4"/>
        <w:tblW w:w="0" w:type="auto"/>
        <w:tblInd w:w="2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7"/>
        <w:gridCol w:w="61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2" w:hRule="atLeast"/>
        </w:trPr>
        <w:tc>
          <w:tcPr>
            <w:tcW w:w="3687" w:type="dxa"/>
          </w:tcPr>
          <w:p>
            <w:pPr>
              <w:pStyle w:val="9"/>
              <w:spacing w:line="314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SALES:</w:t>
            </w:r>
          </w:p>
          <w:p>
            <w:pPr>
              <w:pStyle w:val="9"/>
              <w:rPr>
                <w:b/>
                <w:sz w:val="30"/>
              </w:rPr>
            </w:pPr>
          </w:p>
          <w:p>
            <w:pPr>
              <w:pStyle w:val="9"/>
              <w:rPr>
                <w:b/>
                <w:sz w:val="30"/>
              </w:rPr>
            </w:pPr>
          </w:p>
          <w:p>
            <w:pPr>
              <w:pStyle w:val="9"/>
              <w:spacing w:before="229"/>
              <w:ind w:left="200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CUSTOMER SERVICE:</w:t>
            </w:r>
          </w:p>
        </w:tc>
        <w:tc>
          <w:tcPr>
            <w:tcW w:w="6197" w:type="dxa"/>
          </w:tcPr>
          <w:p>
            <w:pPr>
              <w:pStyle w:val="9"/>
              <w:spacing w:line="223" w:lineRule="exact"/>
              <w:ind w:left="552"/>
              <w:rPr>
                <w:b/>
                <w:sz w:val="20"/>
              </w:rPr>
            </w:pPr>
            <w:r>
              <w:rPr>
                <w:b/>
                <w:sz w:val="20"/>
              </w:rPr>
              <w:t>Setting and achieving sales targets.</w:t>
            </w:r>
          </w:p>
          <w:p>
            <w:pPr>
              <w:pStyle w:val="9"/>
              <w:rPr>
                <w:b/>
                <w:sz w:val="22"/>
              </w:rPr>
            </w:pPr>
          </w:p>
          <w:p>
            <w:pPr>
              <w:pStyle w:val="9"/>
              <w:rPr>
                <w:b/>
                <w:sz w:val="22"/>
              </w:rPr>
            </w:pPr>
          </w:p>
          <w:p>
            <w:pPr>
              <w:pStyle w:val="9"/>
              <w:rPr>
                <w:b/>
                <w:sz w:val="22"/>
              </w:rPr>
            </w:pPr>
          </w:p>
          <w:p>
            <w:pPr>
              <w:pStyle w:val="9"/>
              <w:spacing w:before="137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Extensive experience in providing support to key high volume account &amp; developing a customer profile for increasing the business, establish an effective customer interface for communication, complaint resolution and process escalation.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3" w:hRule="atLeast"/>
        </w:trPr>
        <w:tc>
          <w:tcPr>
            <w:tcW w:w="3687" w:type="dxa"/>
          </w:tcPr>
          <w:p>
            <w:pPr>
              <w:pStyle w:val="9"/>
              <w:rPr>
                <w:b/>
                <w:sz w:val="43"/>
              </w:rPr>
            </w:pPr>
          </w:p>
          <w:p>
            <w:pPr>
              <w:pStyle w:val="9"/>
              <w:ind w:left="200"/>
              <w:rPr>
                <w:rFonts w:ascii="Arial Black"/>
                <w:sz w:val="24"/>
              </w:rPr>
            </w:pPr>
            <w:r>
              <w:rPr>
                <w:rFonts w:ascii="Arial Black"/>
                <w:sz w:val="24"/>
                <w:u w:val="single"/>
              </w:rPr>
              <w:t>Education</w:t>
            </w:r>
          </w:p>
        </w:tc>
        <w:tc>
          <w:tcPr>
            <w:tcW w:w="6197" w:type="dxa"/>
          </w:tcPr>
          <w:p>
            <w:pPr>
              <w:pStyle w:val="9"/>
              <w:numPr>
                <w:ilvl w:val="0"/>
                <w:numId w:val="0"/>
              </w:numPr>
              <w:ind w:leftChars="0" w:right="0" w:rightChars="0"/>
              <w:rPr>
                <w:sz w:val="24"/>
              </w:rPr>
            </w:pPr>
            <w:r>
              <w:rPr>
                <w:rFonts w:hint="default"/>
                <w:b/>
                <w:sz w:val="26"/>
                <w:lang w:val="en-US"/>
              </w:rPr>
              <w:t xml:space="preserve">               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1272"/>
                <w:tab w:val="left" w:pos="1273"/>
              </w:tabs>
              <w:spacing w:before="209" w:after="0" w:line="240" w:lineRule="auto"/>
              <w:ind w:left="1272" w:right="1549" w:hanging="360"/>
              <w:jc w:val="left"/>
              <w:rPr>
                <w:sz w:val="24"/>
              </w:rPr>
            </w:pPr>
            <w:r>
              <w:rPr>
                <w:sz w:val="24"/>
              </w:rPr>
              <w:t>Intermediate from U.P. Board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in 1998-1999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1287"/>
                <w:tab w:val="left" w:pos="1288"/>
              </w:tabs>
              <w:spacing w:before="40" w:after="0" w:line="240" w:lineRule="auto"/>
              <w:ind w:left="1287" w:right="0" w:hanging="378"/>
              <w:jc w:val="left"/>
              <w:rPr>
                <w:sz w:val="24"/>
              </w:rPr>
            </w:pPr>
            <w:r>
              <w:rPr>
                <w:sz w:val="24"/>
              </w:rPr>
              <w:t>B.A Graduate from Garhwal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University.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2" w:hRule="atLeast"/>
        </w:trPr>
        <w:tc>
          <w:tcPr>
            <w:tcW w:w="3687" w:type="dxa"/>
          </w:tcPr>
          <w:p>
            <w:pPr>
              <w:pStyle w:val="9"/>
              <w:rPr>
                <w:b/>
                <w:sz w:val="34"/>
              </w:rPr>
            </w:pPr>
          </w:p>
          <w:p>
            <w:pPr>
              <w:pStyle w:val="9"/>
              <w:spacing w:before="270"/>
              <w:ind w:left="200"/>
              <w:rPr>
                <w:rFonts w:ascii="Arial Black"/>
                <w:sz w:val="24"/>
              </w:rPr>
            </w:pPr>
            <w:r>
              <w:rPr>
                <w:rFonts w:ascii="Arial Black"/>
                <w:sz w:val="24"/>
                <w:u w:val="single"/>
              </w:rPr>
              <w:t>Professional Qualification</w:t>
            </w:r>
          </w:p>
        </w:tc>
        <w:tc>
          <w:tcPr>
            <w:tcW w:w="6197" w:type="dxa"/>
          </w:tcPr>
          <w:p>
            <w:pPr>
              <w:pStyle w:val="9"/>
              <w:rPr>
                <w:b/>
                <w:sz w:val="26"/>
              </w:rPr>
            </w:pPr>
          </w:p>
          <w:p>
            <w:pPr>
              <w:pStyle w:val="9"/>
              <w:rPr>
                <w:b/>
                <w:sz w:val="33"/>
              </w:rPr>
            </w:pP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1273"/>
              </w:tabs>
              <w:spacing w:before="0" w:after="0" w:line="235" w:lineRule="auto"/>
              <w:ind w:left="1272" w:right="1238" w:hanging="360"/>
              <w:jc w:val="both"/>
              <w:rPr>
                <w:sz w:val="24"/>
              </w:rPr>
            </w:pPr>
            <w:r>
              <w:rPr>
                <w:sz w:val="24"/>
              </w:rPr>
              <w:t>One year catering diploma from govt. food science training center Nainital the year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2000-2001</w:t>
            </w:r>
          </w:p>
          <w:p>
            <w:pPr>
              <w:pStyle w:val="9"/>
              <w:spacing w:before="2"/>
              <w:rPr>
                <w:b/>
                <w:sz w:val="24"/>
              </w:rPr>
            </w:pP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1273"/>
              </w:tabs>
              <w:spacing w:before="0" w:after="0" w:line="235" w:lineRule="auto"/>
              <w:ind w:left="1272" w:right="1236" w:hanging="360"/>
              <w:jc w:val="both"/>
              <w:rPr>
                <w:sz w:val="24"/>
              </w:rPr>
            </w:pPr>
            <w:r>
              <w:rPr>
                <w:sz w:val="24"/>
              </w:rPr>
              <w:t>I.H.M. Meerut 3 year Diploma Hotel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</w:p>
          <w:p>
            <w:pPr>
              <w:pStyle w:val="9"/>
              <w:spacing w:before="9"/>
              <w:rPr>
                <w:b/>
                <w:sz w:val="21"/>
              </w:rPr>
            </w:pP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1273"/>
              </w:tabs>
              <w:spacing w:before="0" w:after="0" w:line="237" w:lineRule="auto"/>
              <w:ind w:left="1272" w:right="1236" w:hanging="360"/>
              <w:jc w:val="both"/>
              <w:rPr>
                <w:sz w:val="24"/>
              </w:rPr>
            </w:pPr>
            <w:r>
              <w:rPr>
                <w:sz w:val="24"/>
              </w:rPr>
              <w:t>One year training from (ITC hotel Maurya Sheraton &amp; towers New Delhi)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2" w:hRule="atLeast"/>
        </w:trPr>
        <w:tc>
          <w:tcPr>
            <w:tcW w:w="3687" w:type="dxa"/>
          </w:tcPr>
          <w:p>
            <w:pPr>
              <w:pStyle w:val="9"/>
              <w:spacing w:before="67"/>
              <w:ind w:left="200"/>
              <w:rPr>
                <w:rFonts w:ascii="Arial Black"/>
                <w:sz w:val="24"/>
              </w:rPr>
            </w:pPr>
            <w:r>
              <w:rPr>
                <w:rFonts w:ascii="Arial Black"/>
                <w:sz w:val="24"/>
                <w:u w:val="single"/>
              </w:rPr>
              <w:t>Industrial Training</w:t>
            </w:r>
          </w:p>
          <w:p>
            <w:pPr>
              <w:pStyle w:val="9"/>
              <w:rPr>
                <w:b/>
                <w:sz w:val="34"/>
              </w:rPr>
            </w:pPr>
          </w:p>
          <w:p>
            <w:pPr>
              <w:pStyle w:val="9"/>
              <w:spacing w:before="8"/>
              <w:rPr>
                <w:b/>
                <w:sz w:val="50"/>
              </w:rPr>
            </w:pPr>
          </w:p>
          <w:p>
            <w:pPr>
              <w:pStyle w:val="9"/>
              <w:ind w:left="200"/>
              <w:rPr>
                <w:rFonts w:ascii="Arial Black"/>
                <w:sz w:val="24"/>
              </w:rPr>
            </w:pPr>
            <w:r>
              <w:rPr>
                <w:rFonts w:ascii="Arial Black"/>
                <w:sz w:val="24"/>
                <w:u w:val="single"/>
              </w:rPr>
              <w:t>Working Experience</w:t>
            </w:r>
          </w:p>
        </w:tc>
        <w:tc>
          <w:tcPr>
            <w:tcW w:w="6197" w:type="dxa"/>
          </w:tcPr>
          <w:p>
            <w:pPr>
              <w:pStyle w:val="9"/>
              <w:numPr>
                <w:ilvl w:val="0"/>
                <w:numId w:val="4"/>
              </w:numPr>
              <w:tabs>
                <w:tab w:val="left" w:pos="1273"/>
              </w:tabs>
              <w:spacing w:before="83" w:after="0" w:line="240" w:lineRule="auto"/>
              <w:ind w:left="1272" w:right="1236" w:hanging="360"/>
              <w:jc w:val="both"/>
              <w:rPr>
                <w:sz w:val="24"/>
              </w:rPr>
            </w:pPr>
            <w:r>
              <w:rPr>
                <w:sz w:val="24"/>
              </w:rPr>
              <w:t>Six months training in ‘’Hotel Shanti Palace” Airport Road, Delhi.</w:t>
            </w:r>
          </w:p>
          <w:p>
            <w:pPr>
              <w:pStyle w:val="9"/>
              <w:spacing w:before="8"/>
              <w:rPr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1273"/>
              </w:tabs>
              <w:spacing w:before="0" w:after="0" w:line="240" w:lineRule="auto"/>
              <w:ind w:left="1272" w:right="1234" w:hanging="360"/>
              <w:jc w:val="both"/>
              <w:rPr>
                <w:sz w:val="24"/>
              </w:rPr>
            </w:pPr>
            <w:r>
              <w:rPr>
                <w:rFonts w:hint="default"/>
                <w:sz w:val="24"/>
                <w:lang w:val="en-US"/>
              </w:rPr>
              <w:t>2</w:t>
            </w:r>
            <w:r>
              <w:rPr>
                <w:sz w:val="24"/>
              </w:rPr>
              <w:t xml:space="preserve"> year experience in Hotel Kohinoor in Diu working as a captain in F&amp;B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service.</w:t>
            </w:r>
          </w:p>
          <w:p>
            <w:pPr>
              <w:pStyle w:val="9"/>
              <w:spacing w:before="9"/>
              <w:rPr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1273"/>
              </w:tabs>
              <w:spacing w:before="0" w:after="0" w:line="237" w:lineRule="auto"/>
              <w:ind w:left="1272" w:right="1238" w:hanging="360"/>
              <w:jc w:val="both"/>
              <w:rPr>
                <w:sz w:val="24"/>
              </w:rPr>
            </w:pPr>
            <w:r>
              <w:rPr>
                <w:rFonts w:hint="default"/>
                <w:sz w:val="24"/>
                <w:lang w:val="en-US"/>
              </w:rPr>
              <w:t>2</w:t>
            </w:r>
            <w:r>
              <w:rPr>
                <w:sz w:val="24"/>
              </w:rPr>
              <w:t xml:space="preserve"> year 2 month experience in Hotel Magico-Do-Mar (Composite group) as a F&amp;B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Trainer.</w:t>
            </w:r>
          </w:p>
          <w:p>
            <w:pPr>
              <w:pStyle w:val="9"/>
              <w:spacing w:before="3"/>
              <w:rPr>
                <w:b/>
                <w:sz w:val="25"/>
              </w:rPr>
            </w:pPr>
          </w:p>
          <w:p>
            <w:pPr>
              <w:pStyle w:val="9"/>
              <w:spacing w:before="6"/>
              <w:rPr>
                <w:b/>
                <w:sz w:val="24"/>
              </w:rPr>
            </w:pP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1272"/>
                <w:tab w:val="left" w:pos="1273"/>
              </w:tabs>
              <w:spacing w:before="0" w:after="0" w:line="274" w:lineRule="exact"/>
              <w:ind w:left="1272" w:right="0" w:hanging="363"/>
              <w:jc w:val="left"/>
              <w:rPr>
                <w:sz w:val="24"/>
              </w:rPr>
            </w:pPr>
            <w:r>
              <w:rPr>
                <w:sz w:val="24"/>
              </w:rPr>
              <w:t>1 year experience in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Hotel</w:t>
            </w:r>
          </w:p>
        </w:tc>
      </w:tr>
    </w:tbl>
    <w:p>
      <w:pPr>
        <w:spacing w:after="0" w:line="274" w:lineRule="exact"/>
        <w:jc w:val="left"/>
        <w:rPr>
          <w:sz w:val="24"/>
        </w:rPr>
        <w:sectPr>
          <w:pgSz w:w="12240" w:h="15840"/>
          <w:pgMar w:top="1180" w:right="576" w:bottom="274" w:left="1397" w:header="720" w:footer="720" w:gutter="0"/>
          <w:cols w:space="720" w:num="1"/>
        </w:sectPr>
      </w:pPr>
    </w:p>
    <w:p>
      <w:pPr>
        <w:pStyle w:val="5"/>
        <w:tabs>
          <w:tab w:val="left" w:pos="6973"/>
          <w:tab w:val="left" w:pos="8271"/>
        </w:tabs>
        <w:spacing w:before="68"/>
        <w:ind w:left="5501" w:right="1278"/>
        <w:jc w:val="both"/>
      </w:pPr>
      <w:r>
        <w:t>Green</w:t>
      </w:r>
      <w:r>
        <w:tab/>
      </w:r>
      <w:r>
        <w:t>Park</w:t>
      </w:r>
      <w:r>
        <w:tab/>
      </w:r>
      <w:r>
        <w:rPr>
          <w:spacing w:val="-3"/>
        </w:rPr>
        <w:t xml:space="preserve">Raipur </w:t>
      </w:r>
      <w:r>
        <w:t>(Chhattisgarh) as a banquet manager.</w:t>
      </w:r>
    </w:p>
    <w:p>
      <w:pPr>
        <w:pStyle w:val="5"/>
        <w:spacing w:before="5"/>
      </w:pPr>
    </w:p>
    <w:p>
      <w:pPr>
        <w:pStyle w:val="8"/>
        <w:numPr>
          <w:ilvl w:val="0"/>
          <w:numId w:val="5"/>
        </w:numPr>
        <w:tabs>
          <w:tab w:val="left" w:pos="5501"/>
        </w:tabs>
        <w:spacing w:before="0" w:after="0" w:line="240" w:lineRule="auto"/>
        <w:ind w:left="5501" w:right="1408" w:hanging="360"/>
        <w:jc w:val="both"/>
        <w:rPr>
          <w:sz w:val="24"/>
        </w:rPr>
      </w:pPr>
      <w:r>
        <w:rPr>
          <w:sz w:val="24"/>
        </w:rPr>
        <w:t>1 year experience in Hotel Babylon Raipur (Chhattisgarh) as a Sr.</w:t>
      </w:r>
      <w:r>
        <w:rPr>
          <w:spacing w:val="-6"/>
          <w:sz w:val="24"/>
        </w:rPr>
        <w:t xml:space="preserve"> </w:t>
      </w:r>
      <w:r>
        <w:rPr>
          <w:sz w:val="24"/>
        </w:rPr>
        <w:t>captain.</w:t>
      </w:r>
    </w:p>
    <w:p>
      <w:pPr>
        <w:pStyle w:val="5"/>
        <w:spacing w:before="5"/>
        <w:rPr>
          <w:sz w:val="37"/>
        </w:rPr>
      </w:pPr>
    </w:p>
    <w:p>
      <w:pPr>
        <w:pStyle w:val="8"/>
        <w:numPr>
          <w:ilvl w:val="0"/>
          <w:numId w:val="5"/>
        </w:numPr>
        <w:tabs>
          <w:tab w:val="left" w:pos="5501"/>
        </w:tabs>
        <w:spacing w:before="1" w:after="0" w:line="240" w:lineRule="auto"/>
        <w:ind w:left="5501" w:right="1413" w:hanging="360"/>
        <w:jc w:val="both"/>
        <w:rPr>
          <w:sz w:val="24"/>
        </w:rPr>
      </w:pPr>
      <w:r>
        <w:rPr>
          <w:rFonts w:hint="default"/>
          <w:sz w:val="24"/>
          <w:lang w:val="en-US"/>
        </w:rPr>
        <w:t>2</w:t>
      </w:r>
      <w:r>
        <w:rPr>
          <w:sz w:val="24"/>
        </w:rPr>
        <w:t xml:space="preserve"> Year experience in Pacific Blues, Noida as an F&amp;B Supervisor.</w:t>
      </w:r>
    </w:p>
    <w:p>
      <w:pPr>
        <w:pStyle w:val="8"/>
        <w:numPr>
          <w:ilvl w:val="0"/>
          <w:numId w:val="5"/>
        </w:numPr>
        <w:tabs>
          <w:tab w:val="left" w:pos="5501"/>
          <w:tab w:val="left" w:pos="7667"/>
        </w:tabs>
        <w:spacing w:before="155" w:after="0" w:line="242" w:lineRule="auto"/>
        <w:ind w:left="5501" w:right="1412" w:hanging="360"/>
        <w:jc w:val="both"/>
        <w:rPr>
          <w:sz w:val="24"/>
        </w:rPr>
      </w:pPr>
      <w:r>
        <w:rPr>
          <w:sz w:val="24"/>
        </w:rPr>
        <w:t xml:space="preserve">1 year 4 month job experience in </w:t>
      </w:r>
      <w:r>
        <w:rPr>
          <w:spacing w:val="-3"/>
          <w:sz w:val="24"/>
        </w:rPr>
        <w:t xml:space="preserve">JW </w:t>
      </w:r>
      <w:r>
        <w:rPr>
          <w:sz w:val="24"/>
        </w:rPr>
        <w:t xml:space="preserve">Marriott </w:t>
      </w:r>
      <w:r>
        <w:rPr>
          <w:spacing w:val="-3"/>
          <w:sz w:val="24"/>
        </w:rPr>
        <w:t xml:space="preserve">Mussoorie </w:t>
      </w:r>
      <w:r>
        <w:rPr>
          <w:sz w:val="24"/>
        </w:rPr>
        <w:t>Walnut Grove Resort &amp; Spa. Village – Siya, Kempty Fall Rd, Charleville,</w:t>
      </w:r>
      <w:r>
        <w:rPr>
          <w:sz w:val="24"/>
        </w:rPr>
        <w:tab/>
      </w:r>
      <w:r>
        <w:rPr>
          <w:spacing w:val="-3"/>
          <w:sz w:val="24"/>
        </w:rPr>
        <w:t xml:space="preserve">Mussoorie, </w:t>
      </w:r>
      <w:r>
        <w:rPr>
          <w:sz w:val="24"/>
        </w:rPr>
        <w:t>Uttrakhand</w:t>
      </w:r>
      <w:r>
        <w:rPr>
          <w:spacing w:val="-1"/>
          <w:sz w:val="24"/>
        </w:rPr>
        <w:t xml:space="preserve"> </w:t>
      </w:r>
      <w:r>
        <w:rPr>
          <w:sz w:val="24"/>
        </w:rPr>
        <w:t>248179.</w:t>
      </w:r>
      <w:r>
        <w:rPr>
          <w:rFonts w:hint="default"/>
          <w:sz w:val="24"/>
          <w:lang w:val="en-US"/>
        </w:rPr>
        <w:t xml:space="preserve"> as a assistant manager </w:t>
      </w: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spacing w:before="5"/>
        <w:rPr>
          <w:sz w:val="22"/>
        </w:rPr>
      </w:pPr>
    </w:p>
    <w:p>
      <w:pPr>
        <w:pStyle w:val="8"/>
        <w:numPr>
          <w:ilvl w:val="0"/>
          <w:numId w:val="5"/>
        </w:numPr>
        <w:tabs>
          <w:tab w:val="left" w:pos="5501"/>
        </w:tabs>
        <w:spacing w:before="0" w:after="0" w:line="237" w:lineRule="auto"/>
        <w:ind w:left="5501" w:right="1411" w:hanging="360"/>
        <w:jc w:val="both"/>
        <w:rPr>
          <w:sz w:val="24"/>
        </w:rPr>
      </w:pPr>
      <w:r>
        <w:rPr>
          <w:rFonts w:hint="default"/>
          <w:sz w:val="24"/>
          <w:lang w:val="en-US"/>
        </w:rPr>
        <w:t xml:space="preserve">3 </w:t>
      </w:r>
      <w:r>
        <w:rPr>
          <w:sz w:val="24"/>
        </w:rPr>
        <w:t xml:space="preserve">year experience in B.R.B.Hotels Pvt.ltd..(Shai Daawat Resto &amp; Bar) </w:t>
      </w:r>
      <w:r>
        <w:rPr>
          <w:spacing w:val="-6"/>
          <w:sz w:val="24"/>
        </w:rPr>
        <w:t xml:space="preserve">as </w:t>
      </w:r>
      <w:r>
        <w:rPr>
          <w:sz w:val="24"/>
        </w:rPr>
        <w:t>General</w:t>
      </w:r>
      <w:r>
        <w:rPr>
          <w:spacing w:val="-1"/>
          <w:sz w:val="24"/>
        </w:rPr>
        <w:t xml:space="preserve"> </w:t>
      </w:r>
      <w:r>
        <w:rPr>
          <w:sz w:val="24"/>
        </w:rPr>
        <w:t>Manager</w:t>
      </w:r>
    </w:p>
    <w:p>
      <w:pPr>
        <w:pStyle w:val="5"/>
        <w:spacing w:before="7"/>
        <w:rPr>
          <w:sz w:val="25"/>
        </w:rPr>
      </w:pPr>
    </w:p>
    <w:p>
      <w:pPr>
        <w:pStyle w:val="8"/>
        <w:numPr>
          <w:ilvl w:val="0"/>
          <w:numId w:val="5"/>
        </w:numPr>
        <w:tabs>
          <w:tab w:val="left" w:pos="5500"/>
          <w:tab w:val="left" w:pos="5501"/>
        </w:tabs>
        <w:spacing w:before="0" w:after="0" w:line="235" w:lineRule="auto"/>
        <w:ind w:left="5501" w:right="634" w:hanging="360"/>
        <w:jc w:val="left"/>
        <w:rPr>
          <w:sz w:val="24"/>
        </w:rPr>
      </w:pPr>
      <w:r>
        <w:rPr>
          <w:sz w:val="24"/>
        </w:rPr>
        <w:t>1 year</w:t>
      </w:r>
      <w:r>
        <w:rPr>
          <w:rFonts w:hint="default"/>
          <w:sz w:val="24"/>
          <w:lang w:val="en-US"/>
        </w:rPr>
        <w:t xml:space="preserve"> 6 month </w:t>
      </w:r>
      <w:r>
        <w:rPr>
          <w:sz w:val="24"/>
        </w:rPr>
        <w:t xml:space="preserve"> experience in Cinch Family Restaurant &amp; Lounge</w:t>
      </w:r>
      <w:r>
        <w:rPr>
          <w:spacing w:val="-9"/>
          <w:sz w:val="24"/>
        </w:rPr>
        <w:t xml:space="preserve"> </w:t>
      </w:r>
      <w:r>
        <w:rPr>
          <w:sz w:val="24"/>
        </w:rPr>
        <w:t>Bar</w:t>
      </w:r>
    </w:p>
    <w:p>
      <w:pPr>
        <w:pStyle w:val="5"/>
        <w:spacing w:before="2"/>
        <w:ind w:left="5501"/>
        <w:jc w:val="both"/>
      </w:pPr>
      <w:r>
        <w:t>As</w:t>
      </w:r>
      <w:r>
        <w:rPr>
          <w:rFonts w:hint="default"/>
          <w:lang w:val="en-US"/>
        </w:rPr>
        <w:t xml:space="preserve"> a</w:t>
      </w:r>
      <w:r>
        <w:t xml:space="preserve"> General Manager</w:t>
      </w:r>
    </w:p>
    <w:p>
      <w:pPr>
        <w:pStyle w:val="5"/>
        <w:spacing w:before="9"/>
        <w:rPr>
          <w:sz w:val="22"/>
        </w:rPr>
      </w:pPr>
    </w:p>
    <w:p>
      <w:pPr>
        <w:pStyle w:val="8"/>
        <w:numPr>
          <w:ilvl w:val="0"/>
          <w:numId w:val="5"/>
        </w:numPr>
        <w:tabs>
          <w:tab w:val="left" w:pos="5501"/>
        </w:tabs>
        <w:spacing w:before="1" w:after="0" w:line="237" w:lineRule="auto"/>
        <w:ind w:left="5501" w:right="454" w:hanging="360"/>
        <w:jc w:val="both"/>
        <w:rPr>
          <w:sz w:val="24"/>
        </w:rPr>
      </w:pPr>
      <w:r>
        <w:rPr>
          <w:sz w:val="24"/>
        </w:rPr>
        <w:t>2 years’ experience in Spicy House Group Of Restaurant &amp; Hotels Saudi Arabia as an Corporate General Manager</w:t>
      </w:r>
    </w:p>
    <w:p>
      <w:pPr>
        <w:spacing w:after="0" w:line="237" w:lineRule="auto"/>
        <w:jc w:val="both"/>
        <w:rPr>
          <w:sz w:val="24"/>
        </w:rPr>
        <w:sectPr>
          <w:pgSz w:w="12240" w:h="15840"/>
          <w:pgMar w:top="1500" w:right="576" w:bottom="274" w:left="1397" w:header="720" w:footer="720" w:gutter="0"/>
          <w:cols w:space="0" w:num="1"/>
        </w:sectPr>
      </w:pPr>
    </w:p>
    <w:p>
      <w:pPr>
        <w:pStyle w:val="8"/>
        <w:numPr>
          <w:numId w:val="0"/>
        </w:numPr>
        <w:tabs>
          <w:tab w:val="left" w:pos="5501"/>
        </w:tabs>
        <w:spacing w:before="79" w:after="0" w:line="235" w:lineRule="auto"/>
        <w:ind w:left="5141" w:leftChars="0" w:right="265" w:rightChars="0"/>
        <w:jc w:val="both"/>
        <w:rPr>
          <w:sz w:val="24"/>
        </w:rPr>
      </w:pPr>
      <w:bookmarkStart w:id="0" w:name="_GoBack"/>
      <w:bookmarkEnd w:id="0"/>
      <w:r>
        <w:rPr>
          <w:sz w:val="24"/>
        </w:rPr>
        <w:t>Casa Dream The Resort Satbunga, Mukteshwar Nainital (U.K) (Feb201</w:t>
      </w:r>
      <w:r>
        <w:rPr>
          <w:rFonts w:hint="default"/>
          <w:sz w:val="24"/>
          <w:lang w:val="en-US"/>
        </w:rPr>
        <w:t>6</w:t>
      </w:r>
      <w:r>
        <w:rPr>
          <w:sz w:val="24"/>
        </w:rPr>
        <w:t xml:space="preserve"> to Dec 2019</w:t>
      </w:r>
      <w:r>
        <w:rPr>
          <w:spacing w:val="9"/>
          <w:sz w:val="24"/>
        </w:rPr>
        <w:t xml:space="preserve"> </w:t>
      </w:r>
      <w:r>
        <w:rPr>
          <w:sz w:val="24"/>
        </w:rPr>
        <w:t>)</w:t>
      </w: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spacing w:before="168" w:line="237" w:lineRule="auto"/>
        <w:ind w:left="100" w:right="437" w:firstLine="0"/>
        <w:jc w:val="left"/>
        <w:rPr>
          <w:sz w:val="28"/>
        </w:rPr>
      </w:pPr>
      <w:r>
        <w:rPr>
          <w:sz w:val="28"/>
        </w:rPr>
        <w:t>Presently Working at Golden Galaxy Hotel Faridabad (January 2020 to till date)</w:t>
      </w:r>
    </w:p>
    <w:p>
      <w:pPr>
        <w:pStyle w:val="5"/>
        <w:rPr>
          <w:sz w:val="30"/>
        </w:rPr>
      </w:pPr>
    </w:p>
    <w:p>
      <w:pPr>
        <w:pStyle w:val="5"/>
        <w:spacing w:before="2"/>
        <w:rPr>
          <w:sz w:val="36"/>
        </w:rPr>
      </w:pPr>
    </w:p>
    <w:p>
      <w:pPr>
        <w:pStyle w:val="5"/>
        <w:ind w:left="400" w:right="572"/>
        <w:jc w:val="both"/>
        <w:rPr>
          <w:b/>
        </w:rPr>
      </w:pPr>
      <w:r>
        <w:rPr>
          <w:b/>
          <w:u w:val="thick"/>
        </w:rPr>
        <w:t>Working Knowledge</w:t>
      </w:r>
      <w:r>
        <w:t>: Worked in room service and specialty restaurants (Indian, Chinese, continental &amp; coffee shop and knowledge of handling of bar) and increase the business through marketing</w:t>
      </w:r>
      <w:r>
        <w:rPr>
          <w:b/>
        </w:rPr>
        <w:t>.</w:t>
      </w:r>
    </w:p>
    <w:p>
      <w:pPr>
        <w:pStyle w:val="5"/>
        <w:rPr>
          <w:b/>
        </w:rPr>
      </w:pPr>
    </w:p>
    <w:p>
      <w:pPr>
        <w:pStyle w:val="2"/>
        <w:jc w:val="both"/>
      </w:pPr>
      <w:r>
        <w:rPr>
          <w:u w:val="thick"/>
        </w:rPr>
        <w:t>Inquest of:</w:t>
      </w:r>
    </w:p>
    <w:p>
      <w:pPr>
        <w:pStyle w:val="5"/>
        <w:spacing w:before="3"/>
        <w:ind w:left="400" w:right="581"/>
        <w:jc w:val="both"/>
      </w:pPr>
      <w:r>
        <w:t>To get a challenging position in an aggressive organization that will give me an opportunity to inflate my caliber and use my skills in the development of the organization &amp; give me a chance to learn something new all the times. I will be highly obliged to work in a reputed company like yours. I intend to put in my best effort.</w:t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1"/>
        </w:rPr>
      </w:pPr>
    </w:p>
    <w:tbl>
      <w:tblPr>
        <w:tblStyle w:val="4"/>
        <w:tblW w:w="0" w:type="auto"/>
        <w:tblInd w:w="9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1"/>
        <w:gridCol w:w="1771"/>
        <w:gridCol w:w="2026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9088" w:type="dxa"/>
            <w:gridSpan w:val="4"/>
          </w:tcPr>
          <w:p>
            <w:pPr>
              <w:pStyle w:val="9"/>
              <w:spacing w:before="25" w:line="184" w:lineRule="exact"/>
              <w:ind w:left="3998" w:right="3977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LANGUAGES KNOWN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631" w:type="dxa"/>
          </w:tcPr>
          <w:p>
            <w:pPr>
              <w:pStyle w:val="9"/>
              <w:spacing w:line="175" w:lineRule="exact"/>
              <w:ind w:left="861" w:right="84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LANGUAG</w:t>
            </w:r>
          </w:p>
          <w:p>
            <w:pPr>
              <w:pStyle w:val="9"/>
              <w:spacing w:line="174" w:lineRule="exact"/>
              <w:ind w:left="861" w:right="84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ES</w:t>
            </w:r>
          </w:p>
        </w:tc>
        <w:tc>
          <w:tcPr>
            <w:tcW w:w="1771" w:type="dxa"/>
          </w:tcPr>
          <w:p>
            <w:pPr>
              <w:pStyle w:val="9"/>
              <w:spacing w:line="175" w:lineRule="exact"/>
              <w:ind w:left="695" w:right="68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SPE</w:t>
            </w:r>
          </w:p>
          <w:p>
            <w:pPr>
              <w:pStyle w:val="9"/>
              <w:spacing w:line="174" w:lineRule="exact"/>
              <w:ind w:left="695" w:right="68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AK</w:t>
            </w:r>
          </w:p>
        </w:tc>
        <w:tc>
          <w:tcPr>
            <w:tcW w:w="2026" w:type="dxa"/>
          </w:tcPr>
          <w:p>
            <w:pPr>
              <w:pStyle w:val="9"/>
              <w:spacing w:line="175" w:lineRule="exact"/>
              <w:ind w:left="820" w:right="796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REA</w:t>
            </w:r>
          </w:p>
          <w:p>
            <w:pPr>
              <w:pStyle w:val="9"/>
              <w:spacing w:line="174" w:lineRule="exact"/>
              <w:ind w:left="2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w w:val="100"/>
                <w:sz w:val="16"/>
              </w:rPr>
              <w:t>D</w:t>
            </w:r>
          </w:p>
        </w:tc>
        <w:tc>
          <w:tcPr>
            <w:tcW w:w="2660" w:type="dxa"/>
          </w:tcPr>
          <w:p>
            <w:pPr>
              <w:pStyle w:val="9"/>
              <w:spacing w:line="175" w:lineRule="exact"/>
              <w:ind w:left="1123" w:right="109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WRI</w:t>
            </w:r>
          </w:p>
          <w:p>
            <w:pPr>
              <w:pStyle w:val="9"/>
              <w:spacing w:line="174" w:lineRule="exact"/>
              <w:ind w:left="1122" w:right="109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2631" w:type="dxa"/>
          </w:tcPr>
          <w:p>
            <w:pPr>
              <w:pStyle w:val="9"/>
              <w:spacing w:before="21"/>
              <w:ind w:left="861" w:right="84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HINDI</w:t>
            </w:r>
          </w:p>
        </w:tc>
        <w:tc>
          <w:tcPr>
            <w:tcW w:w="1771" w:type="dxa"/>
          </w:tcPr>
          <w:p>
            <w:pPr>
              <w:pStyle w:val="9"/>
              <w:spacing w:before="21"/>
              <w:ind w:right="822"/>
              <w:jc w:val="right"/>
              <w:rPr>
                <w:rFonts w:ascii="Verdana"/>
                <w:sz w:val="16"/>
              </w:rPr>
            </w:pPr>
            <w:r>
              <w:rPr>
                <w:rFonts w:ascii="Verdana"/>
                <w:w w:val="100"/>
                <w:sz w:val="16"/>
              </w:rPr>
              <w:t>Y</w:t>
            </w:r>
          </w:p>
        </w:tc>
        <w:tc>
          <w:tcPr>
            <w:tcW w:w="2026" w:type="dxa"/>
          </w:tcPr>
          <w:p>
            <w:pPr>
              <w:pStyle w:val="9"/>
              <w:spacing w:before="21"/>
              <w:ind w:left="18"/>
              <w:jc w:val="center"/>
              <w:rPr>
                <w:rFonts w:ascii="Verdana"/>
                <w:sz w:val="16"/>
              </w:rPr>
            </w:pPr>
            <w:r>
              <w:rPr>
                <w:rFonts w:ascii="Verdana"/>
                <w:w w:val="100"/>
                <w:sz w:val="16"/>
              </w:rPr>
              <w:t>Y</w:t>
            </w:r>
          </w:p>
        </w:tc>
        <w:tc>
          <w:tcPr>
            <w:tcW w:w="2660" w:type="dxa"/>
          </w:tcPr>
          <w:p>
            <w:pPr>
              <w:pStyle w:val="9"/>
              <w:spacing w:before="21"/>
              <w:ind w:left="22"/>
              <w:jc w:val="center"/>
              <w:rPr>
                <w:rFonts w:ascii="Verdana"/>
                <w:sz w:val="16"/>
              </w:rPr>
            </w:pPr>
            <w:r>
              <w:rPr>
                <w:rFonts w:ascii="Verdana"/>
                <w:w w:val="100"/>
                <w:sz w:val="16"/>
              </w:rPr>
              <w:t>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2631" w:type="dxa"/>
          </w:tcPr>
          <w:p>
            <w:pPr>
              <w:pStyle w:val="9"/>
              <w:spacing w:before="21"/>
              <w:ind w:left="861" w:right="836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ENGLISH</w:t>
            </w:r>
          </w:p>
        </w:tc>
        <w:tc>
          <w:tcPr>
            <w:tcW w:w="1771" w:type="dxa"/>
          </w:tcPr>
          <w:p>
            <w:pPr>
              <w:pStyle w:val="9"/>
              <w:spacing w:before="21"/>
              <w:ind w:right="822"/>
              <w:jc w:val="right"/>
              <w:rPr>
                <w:rFonts w:ascii="Verdana"/>
                <w:sz w:val="16"/>
              </w:rPr>
            </w:pPr>
            <w:r>
              <w:rPr>
                <w:rFonts w:ascii="Verdana"/>
                <w:w w:val="100"/>
                <w:sz w:val="16"/>
              </w:rPr>
              <w:t>Y</w:t>
            </w:r>
          </w:p>
        </w:tc>
        <w:tc>
          <w:tcPr>
            <w:tcW w:w="2026" w:type="dxa"/>
          </w:tcPr>
          <w:p>
            <w:pPr>
              <w:pStyle w:val="9"/>
              <w:spacing w:before="21"/>
              <w:ind w:left="18"/>
              <w:jc w:val="center"/>
              <w:rPr>
                <w:rFonts w:ascii="Verdana"/>
                <w:sz w:val="16"/>
              </w:rPr>
            </w:pPr>
            <w:r>
              <w:rPr>
                <w:rFonts w:ascii="Verdana"/>
                <w:w w:val="100"/>
                <w:sz w:val="16"/>
              </w:rPr>
              <w:t>Y</w:t>
            </w:r>
          </w:p>
        </w:tc>
        <w:tc>
          <w:tcPr>
            <w:tcW w:w="2660" w:type="dxa"/>
          </w:tcPr>
          <w:p>
            <w:pPr>
              <w:pStyle w:val="9"/>
              <w:spacing w:before="21"/>
              <w:ind w:left="22"/>
              <w:jc w:val="center"/>
              <w:rPr>
                <w:rFonts w:ascii="Verdana"/>
                <w:sz w:val="16"/>
              </w:rPr>
            </w:pPr>
            <w:r>
              <w:rPr>
                <w:rFonts w:ascii="Verdana"/>
                <w:w w:val="100"/>
                <w:sz w:val="16"/>
              </w:rPr>
              <w:t>Y</w:t>
            </w:r>
          </w:p>
        </w:tc>
      </w:tr>
    </w:tbl>
    <w:p>
      <w:pPr>
        <w:pStyle w:val="5"/>
        <w:spacing w:before="3"/>
        <w:rPr>
          <w:sz w:val="21"/>
        </w:rPr>
      </w:pPr>
    </w:p>
    <w:p>
      <w:pPr>
        <w:pStyle w:val="2"/>
        <w:spacing w:before="100"/>
        <w:rPr>
          <w:rFonts w:ascii="Verdana"/>
        </w:rPr>
      </w:pPr>
      <w:r>
        <w:rPr>
          <w:rFonts w:ascii="Verdana"/>
          <w:u w:val="thick"/>
        </w:rPr>
        <w:t>Profile:</w:t>
      </w:r>
    </w:p>
    <w:p>
      <w:pPr>
        <w:pStyle w:val="5"/>
        <w:rPr>
          <w:rFonts w:ascii="Verdana"/>
          <w:b/>
          <w:sz w:val="20"/>
        </w:rPr>
      </w:pPr>
    </w:p>
    <w:p>
      <w:pPr>
        <w:pStyle w:val="5"/>
        <w:rPr>
          <w:rFonts w:ascii="Verdana"/>
          <w:b/>
          <w:sz w:val="20"/>
        </w:rPr>
      </w:pPr>
    </w:p>
    <w:p>
      <w:pPr>
        <w:pStyle w:val="5"/>
        <w:spacing w:before="10"/>
        <w:rPr>
          <w:rFonts w:ascii="Verdana"/>
          <w:b/>
          <w:sz w:val="17"/>
        </w:rPr>
      </w:pPr>
    </w:p>
    <w:p>
      <w:pPr>
        <w:pStyle w:val="8"/>
        <w:numPr>
          <w:ilvl w:val="0"/>
          <w:numId w:val="6"/>
        </w:numPr>
        <w:tabs>
          <w:tab w:val="left" w:pos="1120"/>
          <w:tab w:val="left" w:pos="1121"/>
        </w:tabs>
        <w:spacing w:before="101" w:after="0" w:line="264" w:lineRule="exact"/>
        <w:ind w:left="1120" w:right="0" w:hanging="361"/>
        <w:jc w:val="left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Worked with multi Cuisine Restaurant and</w:t>
      </w:r>
      <w:r>
        <w:rPr>
          <w:rFonts w:ascii="Verdana" w:hAnsi="Verdana"/>
          <w:spacing w:val="-13"/>
          <w:sz w:val="22"/>
        </w:rPr>
        <w:t xml:space="preserve"> </w:t>
      </w:r>
      <w:r>
        <w:rPr>
          <w:rFonts w:ascii="Verdana" w:hAnsi="Verdana"/>
          <w:sz w:val="22"/>
        </w:rPr>
        <w:t>Club</w:t>
      </w:r>
    </w:p>
    <w:p>
      <w:pPr>
        <w:pStyle w:val="8"/>
        <w:numPr>
          <w:ilvl w:val="0"/>
          <w:numId w:val="6"/>
        </w:numPr>
        <w:tabs>
          <w:tab w:val="left" w:pos="1120"/>
          <w:tab w:val="left" w:pos="1121"/>
        </w:tabs>
        <w:spacing w:before="0" w:after="0" w:line="264" w:lineRule="exact"/>
        <w:ind w:left="1120" w:right="0" w:hanging="361"/>
        <w:jc w:val="left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Indian Chinese Continental</w:t>
      </w:r>
    </w:p>
    <w:p>
      <w:pPr>
        <w:pStyle w:val="8"/>
        <w:numPr>
          <w:ilvl w:val="0"/>
          <w:numId w:val="6"/>
        </w:numPr>
        <w:tabs>
          <w:tab w:val="left" w:pos="1120"/>
          <w:tab w:val="left" w:pos="1121"/>
        </w:tabs>
        <w:spacing w:before="0" w:after="0" w:line="267" w:lineRule="exact"/>
        <w:ind w:left="1120" w:right="0" w:hanging="361"/>
        <w:jc w:val="left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Managing Fine dining Restaurant of 150</w:t>
      </w:r>
      <w:r>
        <w:rPr>
          <w:rFonts w:ascii="Verdana" w:hAnsi="Verdana"/>
          <w:spacing w:val="-8"/>
          <w:sz w:val="22"/>
        </w:rPr>
        <w:t xml:space="preserve"> </w:t>
      </w:r>
      <w:r>
        <w:rPr>
          <w:rFonts w:ascii="Verdana" w:hAnsi="Verdana"/>
          <w:sz w:val="22"/>
        </w:rPr>
        <w:t>covers</w:t>
      </w:r>
    </w:p>
    <w:p>
      <w:pPr>
        <w:pStyle w:val="8"/>
        <w:numPr>
          <w:ilvl w:val="0"/>
          <w:numId w:val="6"/>
        </w:numPr>
        <w:tabs>
          <w:tab w:val="left" w:pos="1120"/>
          <w:tab w:val="left" w:pos="1121"/>
        </w:tabs>
        <w:spacing w:before="1" w:after="0" w:line="266" w:lineRule="exact"/>
        <w:ind w:left="1120" w:right="0" w:hanging="361"/>
        <w:jc w:val="left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Managing coffee shop of 120</w:t>
      </w:r>
      <w:r>
        <w:rPr>
          <w:rFonts w:ascii="Verdana" w:hAnsi="Verdana"/>
          <w:spacing w:val="-5"/>
          <w:sz w:val="22"/>
        </w:rPr>
        <w:t xml:space="preserve"> </w:t>
      </w:r>
      <w:r>
        <w:rPr>
          <w:rFonts w:ascii="Verdana" w:hAnsi="Verdana"/>
          <w:sz w:val="22"/>
        </w:rPr>
        <w:t>covers</w:t>
      </w:r>
    </w:p>
    <w:p>
      <w:pPr>
        <w:pStyle w:val="8"/>
        <w:numPr>
          <w:ilvl w:val="0"/>
          <w:numId w:val="6"/>
        </w:numPr>
        <w:tabs>
          <w:tab w:val="left" w:pos="1120"/>
          <w:tab w:val="left" w:pos="1121"/>
        </w:tabs>
        <w:spacing w:before="0" w:after="0" w:line="266" w:lineRule="exact"/>
        <w:ind w:left="1120" w:right="0" w:hanging="361"/>
        <w:jc w:val="left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Managing Bar with</w:t>
      </w:r>
      <w:r>
        <w:rPr>
          <w:rFonts w:ascii="Verdana" w:hAnsi="Verdana"/>
          <w:spacing w:val="-1"/>
          <w:sz w:val="22"/>
        </w:rPr>
        <w:t xml:space="preserve"> </w:t>
      </w:r>
      <w:r>
        <w:rPr>
          <w:rFonts w:ascii="Verdana" w:hAnsi="Verdana"/>
          <w:sz w:val="22"/>
        </w:rPr>
        <w:t>100covers.</w:t>
      </w:r>
    </w:p>
    <w:p>
      <w:pPr>
        <w:pStyle w:val="8"/>
        <w:numPr>
          <w:ilvl w:val="0"/>
          <w:numId w:val="6"/>
        </w:numPr>
        <w:tabs>
          <w:tab w:val="left" w:pos="1120"/>
          <w:tab w:val="left" w:pos="1121"/>
        </w:tabs>
        <w:spacing w:before="4" w:after="0" w:line="266" w:lineRule="exact"/>
        <w:ind w:left="1120" w:right="0" w:hanging="361"/>
        <w:jc w:val="left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Arrange army Chief Parties and</w:t>
      </w:r>
      <w:r>
        <w:rPr>
          <w:rFonts w:ascii="Verdana" w:hAnsi="Verdana"/>
          <w:spacing w:val="-2"/>
          <w:sz w:val="22"/>
        </w:rPr>
        <w:t xml:space="preserve"> </w:t>
      </w:r>
      <w:r>
        <w:rPr>
          <w:rFonts w:ascii="Verdana" w:hAnsi="Verdana"/>
          <w:sz w:val="22"/>
        </w:rPr>
        <w:t>Functions,</w:t>
      </w:r>
    </w:p>
    <w:p>
      <w:pPr>
        <w:pStyle w:val="8"/>
        <w:numPr>
          <w:ilvl w:val="0"/>
          <w:numId w:val="6"/>
        </w:numPr>
        <w:tabs>
          <w:tab w:val="left" w:pos="1120"/>
          <w:tab w:val="left" w:pos="1121"/>
        </w:tabs>
        <w:spacing w:before="0" w:after="0" w:line="266" w:lineRule="exact"/>
        <w:ind w:left="1120" w:right="0" w:hanging="361"/>
        <w:jc w:val="left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army</w:t>
      </w:r>
      <w:r>
        <w:rPr>
          <w:rFonts w:ascii="Verdana" w:hAnsi="Verdana"/>
          <w:spacing w:val="-1"/>
          <w:sz w:val="22"/>
        </w:rPr>
        <w:t xml:space="preserve"> </w:t>
      </w:r>
      <w:r>
        <w:rPr>
          <w:rFonts w:ascii="Verdana" w:hAnsi="Verdana"/>
          <w:sz w:val="22"/>
        </w:rPr>
        <w:t>functions</w:t>
      </w:r>
    </w:p>
    <w:p>
      <w:pPr>
        <w:pStyle w:val="8"/>
        <w:numPr>
          <w:ilvl w:val="0"/>
          <w:numId w:val="6"/>
        </w:numPr>
        <w:tabs>
          <w:tab w:val="left" w:pos="1120"/>
          <w:tab w:val="left" w:pos="1121"/>
        </w:tabs>
        <w:spacing w:before="2" w:after="0" w:line="267" w:lineRule="exact"/>
        <w:ind w:left="1120" w:right="0" w:hanging="361"/>
        <w:jc w:val="left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Managing staff of 80</w:t>
      </w:r>
      <w:r>
        <w:rPr>
          <w:rFonts w:ascii="Verdana" w:hAnsi="Verdana"/>
          <w:spacing w:val="3"/>
          <w:sz w:val="22"/>
        </w:rPr>
        <w:t xml:space="preserve"> </w:t>
      </w:r>
      <w:r>
        <w:rPr>
          <w:rFonts w:ascii="Verdana" w:hAnsi="Verdana"/>
          <w:sz w:val="22"/>
        </w:rPr>
        <w:t>members</w:t>
      </w:r>
    </w:p>
    <w:p>
      <w:pPr>
        <w:pStyle w:val="8"/>
        <w:numPr>
          <w:ilvl w:val="0"/>
          <w:numId w:val="6"/>
        </w:numPr>
        <w:tabs>
          <w:tab w:val="left" w:pos="1120"/>
          <w:tab w:val="left" w:pos="1121"/>
        </w:tabs>
        <w:spacing w:before="0" w:after="0" w:line="267" w:lineRule="exact"/>
        <w:ind w:left="1120" w:right="0" w:hanging="361"/>
        <w:jc w:val="left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Supervising</w:t>
      </w:r>
      <w:r>
        <w:rPr>
          <w:rFonts w:ascii="Verdana" w:hAnsi="Verdana"/>
          <w:spacing w:val="-3"/>
          <w:sz w:val="22"/>
        </w:rPr>
        <w:t xml:space="preserve"> </w:t>
      </w:r>
      <w:r>
        <w:rPr>
          <w:rFonts w:ascii="Verdana" w:hAnsi="Verdana"/>
          <w:sz w:val="22"/>
        </w:rPr>
        <w:t>Kitchen</w:t>
      </w:r>
    </w:p>
    <w:p>
      <w:pPr>
        <w:spacing w:after="0" w:line="267" w:lineRule="exact"/>
        <w:jc w:val="left"/>
        <w:rPr>
          <w:rFonts w:ascii="Verdana" w:hAnsi="Verdana"/>
          <w:sz w:val="22"/>
        </w:rPr>
        <w:sectPr>
          <w:pgSz w:w="12240" w:h="15840"/>
          <w:pgMar w:top="1426" w:right="580" w:bottom="280" w:left="1400" w:header="720" w:footer="720" w:gutter="0"/>
          <w:cols w:space="720" w:num="1"/>
        </w:sectPr>
      </w:pPr>
    </w:p>
    <w:p>
      <w:pPr>
        <w:pStyle w:val="2"/>
        <w:spacing w:before="89"/>
        <w:ind w:left="100"/>
      </w:pPr>
      <w:r>
        <w:rPr>
          <w:u w:val="thick"/>
        </w:rPr>
        <w:t>Personal information:</w:t>
      </w:r>
    </w:p>
    <w:p>
      <w:pPr>
        <w:pStyle w:val="5"/>
        <w:spacing w:before="3"/>
        <w:rPr>
          <w:b/>
          <w:sz w:val="16"/>
        </w:rPr>
      </w:pPr>
    </w:p>
    <w:p>
      <w:pPr>
        <w:tabs>
          <w:tab w:val="left" w:pos="3280"/>
        </w:tabs>
        <w:spacing w:before="93"/>
        <w:ind w:left="400" w:right="0" w:firstLine="0"/>
        <w:jc w:val="left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Birth</w:t>
      </w:r>
      <w:r>
        <w:rPr>
          <w:b/>
          <w:sz w:val="20"/>
        </w:rPr>
        <w:tab/>
      </w:r>
      <w:r>
        <w:rPr>
          <w:b/>
          <w:sz w:val="20"/>
        </w:rPr>
        <w:t>: 28Th June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1980</w:t>
      </w:r>
    </w:p>
    <w:p>
      <w:pPr>
        <w:tabs>
          <w:tab w:val="left" w:pos="3280"/>
        </w:tabs>
        <w:spacing w:before="114"/>
        <w:ind w:left="400" w:right="0" w:firstLine="0"/>
        <w:jc w:val="left"/>
        <w:rPr>
          <w:b/>
          <w:sz w:val="20"/>
        </w:rPr>
      </w:pPr>
      <w:r>
        <w:rPr>
          <w:b/>
          <w:sz w:val="20"/>
        </w:rPr>
        <w:t>Languages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Known</w:t>
      </w:r>
      <w:r>
        <w:rPr>
          <w:b/>
          <w:sz w:val="20"/>
        </w:rPr>
        <w:tab/>
      </w:r>
      <w:r>
        <w:rPr>
          <w:b/>
          <w:sz w:val="20"/>
        </w:rPr>
        <w:t>: English,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Hindi</w:t>
      </w:r>
    </w:p>
    <w:p>
      <w:pPr>
        <w:tabs>
          <w:tab w:val="left" w:pos="3336"/>
        </w:tabs>
        <w:spacing w:before="118" w:line="357" w:lineRule="auto"/>
        <w:ind w:left="3393" w:right="3065" w:hanging="2994"/>
        <w:jc w:val="left"/>
        <w:rPr>
          <w:b/>
          <w:sz w:val="20"/>
        </w:rPr>
      </w:pPr>
      <w:r>
        <w:rPr>
          <w:b/>
          <w:sz w:val="20"/>
        </w:rPr>
        <w:t>Strengths</w:t>
      </w:r>
      <w:r>
        <w:rPr>
          <w:b/>
          <w:sz w:val="20"/>
        </w:rPr>
        <w:tab/>
      </w:r>
      <w:r>
        <w:rPr>
          <w:b/>
          <w:sz w:val="20"/>
        </w:rPr>
        <w:t>: Team-leading &amp; motivating</w:t>
      </w:r>
      <w:r>
        <w:rPr>
          <w:b/>
          <w:spacing w:val="-31"/>
          <w:sz w:val="20"/>
        </w:rPr>
        <w:t xml:space="preserve"> </w:t>
      </w:r>
      <w:r>
        <w:rPr>
          <w:b/>
          <w:sz w:val="20"/>
        </w:rPr>
        <w:t>capabilities, Confident &amp; go-getter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firmly</w:t>
      </w:r>
    </w:p>
    <w:p>
      <w:pPr>
        <w:tabs>
          <w:tab w:val="left" w:pos="3280"/>
        </w:tabs>
        <w:spacing w:before="3"/>
        <w:ind w:left="400" w:right="0" w:firstLine="0"/>
        <w:jc w:val="left"/>
        <w:rPr>
          <w:b/>
          <w:sz w:val="20"/>
        </w:rPr>
      </w:pPr>
      <w:r>
        <w:rPr>
          <w:b/>
          <w:sz w:val="20"/>
        </w:rPr>
        <w:t>Hobbies</w:t>
      </w:r>
      <w:r>
        <w:rPr>
          <w:b/>
          <w:sz w:val="20"/>
        </w:rPr>
        <w:tab/>
      </w:r>
      <w:r>
        <w:rPr>
          <w:b/>
          <w:sz w:val="20"/>
        </w:rPr>
        <w:t>: Listening music,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Carom</w:t>
      </w:r>
    </w:p>
    <w:p>
      <w:pPr>
        <w:tabs>
          <w:tab w:val="left" w:pos="3280"/>
        </w:tabs>
        <w:spacing w:before="116" w:line="357" w:lineRule="auto"/>
        <w:ind w:left="3343" w:right="2524" w:hanging="2943"/>
        <w:jc w:val="left"/>
        <w:rPr>
          <w:b/>
          <w:sz w:val="20"/>
        </w:rPr>
      </w:pPr>
      <w:r>
        <w:rPr>
          <w:b/>
          <w:sz w:val="20"/>
        </w:rPr>
        <w:t>Values</w:t>
      </w:r>
      <w:r>
        <w:rPr>
          <w:b/>
          <w:sz w:val="20"/>
        </w:rPr>
        <w:tab/>
      </w:r>
      <w:r>
        <w:rPr>
          <w:b/>
          <w:sz w:val="20"/>
        </w:rPr>
        <w:t>: Be Honest, Industrious, Punctual, Assertive</w:t>
      </w:r>
      <w:r>
        <w:rPr>
          <w:b/>
          <w:spacing w:val="-36"/>
          <w:sz w:val="20"/>
        </w:rPr>
        <w:t xml:space="preserve"> </w:t>
      </w:r>
      <w:r>
        <w:rPr>
          <w:b/>
          <w:sz w:val="20"/>
        </w:rPr>
        <w:t>&amp; Self –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driven</w:t>
      </w:r>
    </w:p>
    <w:p>
      <w:pPr>
        <w:spacing w:before="117"/>
        <w:ind w:left="400" w:right="0" w:firstLine="0"/>
        <w:jc w:val="left"/>
        <w:rPr>
          <w:b/>
          <w:sz w:val="22"/>
        </w:rPr>
      </w:pPr>
      <w:r>
        <w:rPr>
          <w:b/>
          <w:sz w:val="22"/>
          <w:u w:val="thick"/>
          <w:shd w:val="clear" w:color="auto" w:fill="D2D2D2"/>
        </w:rPr>
        <w:t>SOFT SKILLS:</w:t>
      </w:r>
    </w:p>
    <w:p>
      <w:pPr>
        <w:pStyle w:val="5"/>
        <w:spacing w:before="1"/>
        <w:rPr>
          <w:b/>
          <w:sz w:val="22"/>
        </w:rPr>
      </w:pPr>
    </w:p>
    <w:p>
      <w:pPr>
        <w:pStyle w:val="8"/>
        <w:numPr>
          <w:ilvl w:val="0"/>
          <w:numId w:val="7"/>
        </w:numPr>
        <w:tabs>
          <w:tab w:val="left" w:pos="622"/>
        </w:tabs>
        <w:spacing w:before="93" w:after="0" w:line="240" w:lineRule="auto"/>
        <w:ind w:left="621" w:right="0" w:hanging="222"/>
        <w:jc w:val="left"/>
        <w:rPr>
          <w:b/>
          <w:sz w:val="20"/>
        </w:rPr>
      </w:pPr>
      <w:r>
        <w:rPr>
          <w:b/>
          <w:sz w:val="20"/>
        </w:rPr>
        <w:t>Problem solving ability, Quick learner, Takes complete ownership of activities</w:t>
      </w:r>
      <w:r>
        <w:rPr>
          <w:b/>
          <w:spacing w:val="-32"/>
          <w:sz w:val="20"/>
        </w:rPr>
        <w:t xml:space="preserve"> </w:t>
      </w:r>
      <w:r>
        <w:rPr>
          <w:b/>
          <w:sz w:val="20"/>
        </w:rPr>
        <w:t>assigned.</w:t>
      </w:r>
    </w:p>
    <w:p>
      <w:pPr>
        <w:pStyle w:val="8"/>
        <w:numPr>
          <w:ilvl w:val="0"/>
          <w:numId w:val="7"/>
        </w:numPr>
        <w:tabs>
          <w:tab w:val="left" w:pos="622"/>
        </w:tabs>
        <w:spacing w:before="113" w:after="0" w:line="240" w:lineRule="auto"/>
        <w:ind w:left="621" w:right="0" w:hanging="222"/>
        <w:jc w:val="left"/>
        <w:rPr>
          <w:b/>
          <w:sz w:val="20"/>
        </w:rPr>
      </w:pPr>
      <w:r>
        <w:rPr>
          <w:b/>
          <w:sz w:val="20"/>
        </w:rPr>
        <w:t>Ability to lead a team of service providers/Strong Individual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Contributor.</w:t>
      </w:r>
    </w:p>
    <w:p>
      <w:pPr>
        <w:pStyle w:val="8"/>
        <w:numPr>
          <w:ilvl w:val="0"/>
          <w:numId w:val="7"/>
        </w:numPr>
        <w:tabs>
          <w:tab w:val="left" w:pos="622"/>
        </w:tabs>
        <w:spacing w:before="115" w:after="0" w:line="357" w:lineRule="auto"/>
        <w:ind w:left="400" w:right="999" w:firstLine="0"/>
        <w:jc w:val="left"/>
        <w:rPr>
          <w:b/>
          <w:sz w:val="20"/>
        </w:rPr>
      </w:pPr>
      <w:r>
        <w:rPr>
          <w:b/>
          <w:sz w:val="20"/>
        </w:rPr>
        <w:t>.Ability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work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under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pressure,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meet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deadlines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and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manage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project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details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while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balancing multiple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priorities.</w:t>
      </w:r>
    </w:p>
    <w:p>
      <w:pPr>
        <w:pStyle w:val="8"/>
        <w:numPr>
          <w:ilvl w:val="0"/>
          <w:numId w:val="7"/>
        </w:numPr>
        <w:tabs>
          <w:tab w:val="left" w:pos="622"/>
        </w:tabs>
        <w:spacing w:before="4" w:after="0" w:line="360" w:lineRule="auto"/>
        <w:ind w:left="400" w:right="764" w:firstLine="0"/>
        <w:jc w:val="left"/>
        <w:rPr>
          <w:b/>
          <w:sz w:val="20"/>
        </w:rPr>
      </w:pPr>
      <w:r>
        <w:rPr>
          <w:b/>
          <w:sz w:val="20"/>
        </w:rPr>
        <w:t>Able to operate in an environment with changing priorities and the need to quickly</w:t>
      </w:r>
      <w:r>
        <w:rPr>
          <w:b/>
          <w:spacing w:val="-18"/>
          <w:sz w:val="20"/>
        </w:rPr>
        <w:t xml:space="preserve"> </w:t>
      </w:r>
      <w:r>
        <w:rPr>
          <w:b/>
          <w:spacing w:val="2"/>
          <w:sz w:val="20"/>
        </w:rPr>
        <w:t xml:space="preserve">respondto </w:t>
      </w:r>
      <w:r>
        <w:rPr>
          <w:b/>
          <w:sz w:val="20"/>
        </w:rPr>
        <w:t>situations.</w:t>
      </w:r>
    </w:p>
    <w:p>
      <w:pPr>
        <w:pStyle w:val="5"/>
        <w:rPr>
          <w:b/>
          <w:sz w:val="22"/>
        </w:rPr>
      </w:pPr>
    </w:p>
    <w:p>
      <w:pPr>
        <w:pStyle w:val="5"/>
        <w:rPr>
          <w:b/>
          <w:sz w:val="22"/>
        </w:rPr>
      </w:pPr>
    </w:p>
    <w:p>
      <w:pPr>
        <w:pStyle w:val="5"/>
        <w:rPr>
          <w:b/>
          <w:sz w:val="22"/>
        </w:rPr>
      </w:pPr>
    </w:p>
    <w:p>
      <w:pPr>
        <w:pStyle w:val="5"/>
        <w:rPr>
          <w:b/>
          <w:sz w:val="22"/>
        </w:rPr>
      </w:pPr>
    </w:p>
    <w:p>
      <w:pPr>
        <w:pStyle w:val="5"/>
        <w:rPr>
          <w:b/>
          <w:sz w:val="22"/>
        </w:rPr>
      </w:pPr>
    </w:p>
    <w:p>
      <w:pPr>
        <w:pStyle w:val="5"/>
        <w:rPr>
          <w:b/>
          <w:sz w:val="22"/>
        </w:rPr>
      </w:pPr>
    </w:p>
    <w:p>
      <w:pPr>
        <w:pStyle w:val="5"/>
        <w:rPr>
          <w:b/>
          <w:sz w:val="22"/>
        </w:rPr>
      </w:pPr>
    </w:p>
    <w:p>
      <w:pPr>
        <w:pStyle w:val="5"/>
        <w:spacing w:before="5"/>
        <w:rPr>
          <w:b/>
          <w:sz w:val="26"/>
        </w:rPr>
      </w:pPr>
    </w:p>
    <w:p>
      <w:pPr>
        <w:spacing w:before="0"/>
        <w:ind w:left="400" w:right="0" w:firstLine="0"/>
        <w:jc w:val="left"/>
        <w:rPr>
          <w:sz w:val="20"/>
        </w:rPr>
      </w:pPr>
      <w:r>
        <w:rPr>
          <w:sz w:val="20"/>
          <w:u w:val="single"/>
        </w:rPr>
        <w:t>Place: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Ghaziabad</w:t>
      </w:r>
      <w:r>
        <w:rPr>
          <w:spacing w:val="2"/>
          <w:sz w:val="20"/>
          <w:u w:val="single"/>
        </w:rPr>
        <w:t xml:space="preserve"> </w:t>
      </w:r>
    </w:p>
    <w:p>
      <w:pPr>
        <w:pStyle w:val="5"/>
        <w:spacing w:before="9"/>
        <w:rPr>
          <w:sz w:val="11"/>
        </w:rPr>
      </w:pPr>
    </w:p>
    <w:p>
      <w:pPr>
        <w:spacing w:before="93"/>
        <w:ind w:left="400" w:right="0" w:firstLine="0"/>
        <w:jc w:val="left"/>
        <w:rPr>
          <w:sz w:val="20"/>
        </w:rPr>
      </w:pPr>
      <w:r>
        <w:rPr>
          <w:sz w:val="20"/>
          <w:u w:val="single"/>
        </w:rPr>
        <w:t>Date: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01-08-2020</w:t>
      </w:r>
    </w:p>
    <w:sectPr>
      <w:pgSz w:w="12240" w:h="15840"/>
      <w:pgMar w:top="1500" w:right="580" w:bottom="280" w:left="14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"/>
      <w:lvlJc w:val="left"/>
      <w:pPr>
        <w:ind w:left="5501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5976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6452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6928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7404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7880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8356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8832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9308" w:hanging="360"/>
      </w:pPr>
      <w:rPr>
        <w:rFonts w:hint="default"/>
        <w:lang w:val="en-US" w:eastAsia="en-US" w:bidi="ar-SA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"/>
      <w:lvlJc w:val="left"/>
      <w:pPr>
        <w:ind w:left="1272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771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63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755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246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3738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4721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ar-SA"/>
      </w:rPr>
    </w:lvl>
  </w:abstractNum>
  <w:abstractNum w:abstractNumId="2">
    <w:nsid w:val="CF092B84"/>
    <w:multiLevelType w:val="multilevel"/>
    <w:tmpl w:val="CF092B84"/>
    <w:lvl w:ilvl="0" w:tentative="0">
      <w:start w:val="0"/>
      <w:numFmt w:val="bullet"/>
      <w:lvlText w:val=""/>
      <w:lvlJc w:val="left"/>
      <w:pPr>
        <w:ind w:left="1272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771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63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755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246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3738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4721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ar-SA"/>
      </w:rPr>
    </w:lvl>
  </w:abstractNum>
  <w:abstractNum w:abstractNumId="3">
    <w:nsid w:val="0053208E"/>
    <w:multiLevelType w:val="multilevel"/>
    <w:tmpl w:val="0053208E"/>
    <w:lvl w:ilvl="0" w:tentative="0">
      <w:start w:val="2"/>
      <w:numFmt w:val="decimal"/>
      <w:lvlText w:val="%1."/>
      <w:lvlJc w:val="left"/>
      <w:pPr>
        <w:ind w:left="685" w:hanging="375"/>
        <w:jc w:val="left"/>
      </w:pPr>
      <w:rPr>
        <w:rFonts w:hint="default" w:ascii="Arial" w:hAnsi="Arial" w:eastAsia="Arial" w:cs="Arial"/>
        <w:b/>
        <w:bCs/>
        <w:spacing w:val="-8"/>
        <w:w w:val="97"/>
        <w:sz w:val="20"/>
        <w:szCs w:val="2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239" w:hanging="37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798" w:hanging="37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357" w:hanging="37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2917" w:hanging="37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3476" w:hanging="37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4035" w:hanging="37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4595" w:hanging="37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5154" w:hanging="375"/>
      </w:pPr>
      <w:rPr>
        <w:rFonts w:hint="default"/>
        <w:lang w:val="en-US" w:eastAsia="en-US" w:bidi="ar-SA"/>
      </w:rPr>
    </w:lvl>
  </w:abstractNum>
  <w:abstractNum w:abstractNumId="4">
    <w:nsid w:val="03D62ECE"/>
    <w:multiLevelType w:val="multilevel"/>
    <w:tmpl w:val="03D62ECE"/>
    <w:lvl w:ilvl="0" w:tentative="0">
      <w:start w:val="0"/>
      <w:numFmt w:val="bullet"/>
      <w:lvlText w:val=""/>
      <w:lvlJc w:val="left"/>
      <w:pPr>
        <w:ind w:left="1120" w:hanging="360"/>
      </w:pPr>
      <w:rPr>
        <w:rFonts w:hint="default" w:ascii="Wingdings" w:hAnsi="Wingdings" w:eastAsia="Wingdings" w:cs="Wingdings"/>
        <w:w w:val="100"/>
        <w:sz w:val="22"/>
        <w:szCs w:val="22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034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948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862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690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604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518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432" w:hanging="360"/>
      </w:pPr>
      <w:rPr>
        <w:rFonts w:hint="default"/>
        <w:lang w:val="en-US" w:eastAsia="en-US" w:bidi="ar-SA"/>
      </w:r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621" w:hanging="221"/>
        <w:jc w:val="left"/>
      </w:pPr>
      <w:rPr>
        <w:rFonts w:hint="default" w:ascii="Arial" w:hAnsi="Arial" w:eastAsia="Arial" w:cs="Arial"/>
        <w:b/>
        <w:bCs/>
        <w:spacing w:val="-3"/>
        <w:w w:val="97"/>
        <w:sz w:val="20"/>
        <w:szCs w:val="2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584" w:hanging="22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48" w:hanging="22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512" w:hanging="22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76" w:hanging="22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40" w:hanging="22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404" w:hanging="22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368" w:hanging="22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332" w:hanging="221"/>
      </w:pPr>
      <w:rPr>
        <w:rFonts w:hint="default"/>
        <w:lang w:val="en-US" w:eastAsia="en-US" w:bidi="ar-SA"/>
      </w:rPr>
    </w:lvl>
  </w:abstractNum>
  <w:abstractNum w:abstractNumId="6">
    <w:nsid w:val="59ADCABA"/>
    <w:multiLevelType w:val="multilevel"/>
    <w:tmpl w:val="59ADCABA"/>
    <w:lvl w:ilvl="0" w:tentative="0">
      <w:start w:val="0"/>
      <w:numFmt w:val="bullet"/>
      <w:lvlText w:val=""/>
      <w:lvlJc w:val="left"/>
      <w:pPr>
        <w:ind w:left="1272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771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63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755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246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3738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4721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2"/>
  </w:compat>
  <w:rsids>
    <w:rsidRoot w:val="00000000"/>
    <w:rsid w:val="216551BB"/>
    <w:rsid w:val="30D871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400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Arial" w:hAnsi="Arial" w:eastAsia="Arial" w:cs="Arial"/>
      <w:sz w:val="24"/>
      <w:szCs w:val="24"/>
      <w:lang w:val="en-US" w:eastAsia="en-US" w:bidi="ar-SA"/>
    </w:rPr>
  </w:style>
  <w:style w:type="paragraph" w:styleId="6">
    <w:name w:val="Title"/>
    <w:basedOn w:val="1"/>
    <w:qFormat/>
    <w:uiPriority w:val="1"/>
    <w:pPr>
      <w:spacing w:before="129"/>
      <w:ind w:left="2728"/>
    </w:pPr>
    <w:rPr>
      <w:rFonts w:ascii="Trebuchet MS" w:hAnsi="Trebuchet MS" w:eastAsia="Trebuchet MS" w:cs="Trebuchet MS"/>
      <w:b/>
      <w:bCs/>
      <w:sz w:val="40"/>
      <w:szCs w:val="40"/>
      <w:u w:val="single" w:color="000000"/>
      <w:lang w:val="en-US" w:eastAsia="en-US" w:bidi="ar-SA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5501" w:hanging="360"/>
    </w:pPr>
    <w:rPr>
      <w:rFonts w:ascii="Arial" w:hAnsi="Arial" w:eastAsia="Arial" w:cs="Arial"/>
      <w:lang w:val="en-US" w:eastAsia="en-US" w:bidi="ar-SA"/>
    </w:rPr>
  </w:style>
  <w:style w:type="paragraph" w:customStyle="1" w:styleId="9">
    <w:name w:val="Table Paragraph"/>
    <w:basedOn w:val="1"/>
    <w:qFormat/>
    <w:uiPriority w:val="1"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ScaleCrop>false</ScaleCrop>
  <LinksUpToDate>false</LinksUpToDate>
  <Application>WPS Office_11.2.0.10017_F1E327BC-269C-435d-A152-05C5408002CA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2021-03-22T14:30:00Z</dcterms:created>
  <dc:creator>SHRI SAI INFOTECH</dc:creator>
  <cp:lastModifiedBy>expert solution</cp:lastModifiedBy>
  <dcterms:modified xsi:type="dcterms:W3CDTF">2021-03-22T15:21:29Z</dcterms:modified>
  <dc:title>Curriculam-vitae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2021-03-22T00:00:00Z</vt:filetime>
  </property>
  <property fmtid="{D5CDD505-2E9C-101B-9397-08002B2CF9AE}" pid="5" name="KSOProductBuildVer">
    <vt:lpwstr>1033-11.2.0.10017</vt:lpwstr>
  </property>
</Properties>
</file>